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李克卿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2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智慧养老与智能社会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智慧养老与智能社会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